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2025/259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4657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12.06.2025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16.06.2025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16.06.2025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Eva Männiste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24-123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Tasuta või alla hariliku väärtuse kohalikule omavalitsusele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Põlva vallale riigivaraseaduse § 33 lõike 1 punkti 1 alusel avalikult kasutatava tänavavõrgu rajamiseks.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KV117030M1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KV117030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Põlva linn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Paju tänav T1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62201:001:2313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26010650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TRANSPORDIMAA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4389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1121,41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1317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52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Põlva valla üldplaneeringu (kehtestatud Põlva Vallavolikogu 27.06.2024 otsusega nr 1-3/16) kohaselt jääb kinnisasi detailplaneeringu kohustusega tiheasustusalale ning segakasutusega äri- ja teeninduse maa-alale – ala, kus läbisegi on valitsus-, tervishoiu-, sotsiaalhoolekande-, kultuuri- ja spordiasutuste, kirikute-, koguduste ja riigikaitse maa-ala ning neid teenindav maakasutus, elamud ja neid teenindav maakasutus (sh puhke- ja haljasalad), äri- ja teenindusettevõtted, laopinnad, tanklad, turud ja olulise keskkonnamõjuta tootmisettevõtted. Tihti on maa-ala osaliselt või täielikult välja arendamata. Lisaks jääb kinnisasi ohtliku või suurõnnetuse ohuga ettevõtte ohualale. Kinnisasjale on üldplaneeringu kohaselt planeeritud avalikult kasutatav tee (sõidutee). Lisaks asub kinnisasi Lina-Ähnioru ehituslikus piirkonnas, mis on aldavalt elamuala, mida täiendavad segahoonestusega alad. Idaosas paiknevad elamualad ulatuvad Rosma külla. Iseloomustab Ähnioru väikeelamupiirkond, väljakujunenud hoonestuslaadiga korterelamud, siin asuvad linna suuremad kaubanduskeskused. 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Kehtiv detailplaneering puudub. Endise linavabriku territooriumi detailplaneeringu koostamine on lõpetatud Põlva Vallavalitsuse 11.03.2020 korraldusega nr 2-3/112.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transpordimaa.</w:t>
            </w:r>
          </w:p>
        </w:tc>
      </w:tr>
      <w:tr>
        <w:trPr>
          <w:trHeight w:val="58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AXPK.4x240/187.52, AXPK.4x240/7.29, Planeeringu ala/4388.81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Lepingud puuduvad.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müügiturg samas piirkonnas on keskmiselt aktiivne. Samas transpordimaa sihtotstarbega kinnisasjad on väheatraktiivsed ja nõudlus nende vastu puudub, aktiivne turg puudub.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Ajavahemikul 01.01.2024-16.06.2025 on Põlva maakonnas toimunud 5 tehingut transpordimaaga, millest enamus ei olnud vabaturutehingud.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Piirkonna aktiivsema kinnisvara pakkumiste portaali kv.ee andmetel ei ole Põlva maakonnas pakkumisel ühtegi hoonestamata transpordimaa sihtotstarbega kinnisasja.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9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Hinnatava vara parima kasutusena oleme käsitlenud kasutust transpordimaana. Arvestades sellega, et müügitehingute analüüsi tehingute pealt teha ei saa, oleme hariliku väärtuse hindamisel lähtunud riigivaraseaduse § 46 lg 2 punkti 1 ja Vabariigi Valitsuse 09.03.2023 kehtestatud määruse nr 22 „Kinnisasja erakorralise hindamise kord" § 12 lg 4 alusel maa maksustamishinnast.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pindalaühik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(€/pindalaühiku kohta)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0,3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1317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